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30C1" w14:textId="77777777" w:rsidR="00E3702B" w:rsidRDefault="00E3702B" w:rsidP="00E3702B">
      <w:pPr>
        <w:pStyle w:val="Nagwek"/>
      </w:pPr>
      <w:r>
        <w:t xml:space="preserve">            </w:t>
      </w:r>
      <w:r w:rsidRPr="005626EC">
        <w:rPr>
          <w:noProof/>
        </w:rPr>
        <w:drawing>
          <wp:inline distT="0" distB="0" distL="0" distR="0" wp14:anchorId="1C345F2A" wp14:editId="20339C43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5626EC">
        <w:rPr>
          <w:noProof/>
        </w:rPr>
        <w:drawing>
          <wp:inline distT="0" distB="0" distL="0" distR="0" wp14:anchorId="76FE6D2F" wp14:editId="19AFA2C8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626EC">
        <w:rPr>
          <w:noProof/>
        </w:rPr>
        <w:drawing>
          <wp:inline distT="0" distB="0" distL="0" distR="0" wp14:anchorId="02048C21" wp14:editId="03808DAE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5626EC">
        <w:rPr>
          <w:noProof/>
        </w:rPr>
        <w:drawing>
          <wp:inline distT="0" distB="0" distL="0" distR="0" wp14:anchorId="75C80ED2" wp14:editId="13938FC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0D2878F" w14:textId="77777777" w:rsidR="00E3702B" w:rsidRDefault="00E3702B" w:rsidP="00672086">
      <w:pPr>
        <w:jc w:val="right"/>
        <w:rPr>
          <w:sz w:val="24"/>
        </w:rPr>
      </w:pPr>
    </w:p>
    <w:p w14:paraId="5C1C6AC4" w14:textId="344F13A0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150B37">
        <w:rPr>
          <w:sz w:val="24"/>
        </w:rPr>
        <w:t>7 do SWZ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214838CE" w:rsidR="00865F1F" w:rsidRPr="00865F1F" w:rsidRDefault="00E3702B" w:rsidP="00865F1F">
      <w:pPr>
        <w:spacing w:before="1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</w:t>
      </w:r>
      <w:r w:rsidR="00865F1F" w:rsidRPr="00865F1F">
        <w:rPr>
          <w:bCs/>
          <w:sz w:val="24"/>
          <w:szCs w:val="24"/>
        </w:rPr>
        <w:t xml:space="preserve">, dnia </w:t>
      </w:r>
      <w:r>
        <w:rPr>
          <w:bCs/>
          <w:sz w:val="24"/>
          <w:szCs w:val="24"/>
        </w:rPr>
        <w:t>...........................</w:t>
      </w:r>
      <w:r w:rsidR="00553B01">
        <w:rPr>
          <w:bCs/>
          <w:sz w:val="24"/>
          <w:szCs w:val="24"/>
        </w:rPr>
        <w:t xml:space="preserve"> </w:t>
      </w:r>
      <w:r w:rsidR="00865F1F" w:rsidRPr="00865F1F">
        <w:rPr>
          <w:bCs/>
          <w:sz w:val="24"/>
          <w:szCs w:val="24"/>
        </w:rPr>
        <w:t>r.</w:t>
      </w:r>
    </w:p>
    <w:p w14:paraId="35DEE36C" w14:textId="77777777" w:rsidR="00865F1F" w:rsidRPr="00865F1F" w:rsidRDefault="00865F1F" w:rsidP="00865F1F">
      <w:pPr>
        <w:spacing w:before="120"/>
        <w:jc w:val="both"/>
        <w:rPr>
          <w:b/>
          <w:bCs/>
          <w:sz w:val="24"/>
          <w:szCs w:val="24"/>
        </w:rPr>
      </w:pPr>
    </w:p>
    <w:p w14:paraId="36FFE77A" w14:textId="1C22995A" w:rsidR="00E3702B" w:rsidRDefault="00865F1F" w:rsidP="00865F1F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</w:t>
      </w:r>
      <w:r w:rsidR="00100127" w:rsidRPr="00D70E50">
        <w:rPr>
          <w:b/>
          <w:bCs/>
          <w:sz w:val="32"/>
          <w:szCs w:val="28"/>
        </w:rPr>
        <w:t xml:space="preserve"> </w:t>
      </w:r>
      <w:r w:rsidR="00E3702B">
        <w:rPr>
          <w:b/>
          <w:bCs/>
          <w:sz w:val="32"/>
          <w:szCs w:val="28"/>
        </w:rPr>
        <w:t xml:space="preserve">USŁUG  PROJEKTOWYCH  PROJEKTANTA </w:t>
      </w:r>
    </w:p>
    <w:p w14:paraId="67136877" w14:textId="6593662E" w:rsidR="00923A2A" w:rsidRDefault="00150B37" w:rsidP="00865F1F">
      <w:pPr>
        <w:spacing w:before="120"/>
        <w:jc w:val="center"/>
        <w:rPr>
          <w:b/>
          <w:bCs/>
          <w:sz w:val="24"/>
          <w:szCs w:val="24"/>
        </w:rPr>
      </w:pPr>
      <w:r w:rsidRPr="00553B01">
        <w:rPr>
          <w:b/>
          <w:bCs/>
          <w:sz w:val="24"/>
          <w:szCs w:val="24"/>
        </w:rPr>
        <w:t xml:space="preserve">w których </w:t>
      </w:r>
      <w:r w:rsidR="00553B01">
        <w:rPr>
          <w:b/>
          <w:bCs/>
          <w:sz w:val="24"/>
          <w:szCs w:val="24"/>
        </w:rPr>
        <w:t xml:space="preserve">osoba która pełnić </w:t>
      </w:r>
      <w:r w:rsidR="00923A2A">
        <w:rPr>
          <w:b/>
          <w:bCs/>
          <w:sz w:val="24"/>
          <w:szCs w:val="24"/>
        </w:rPr>
        <w:t xml:space="preserve">będzie </w:t>
      </w:r>
      <w:r w:rsidR="004057A3">
        <w:rPr>
          <w:b/>
          <w:bCs/>
          <w:sz w:val="24"/>
          <w:szCs w:val="24"/>
        </w:rPr>
        <w:t xml:space="preserve">funkcję </w:t>
      </w:r>
      <w:r w:rsidR="00E3702B">
        <w:rPr>
          <w:b/>
          <w:bCs/>
          <w:sz w:val="24"/>
          <w:szCs w:val="24"/>
        </w:rPr>
        <w:t>Projektanta</w:t>
      </w:r>
    </w:p>
    <w:p w14:paraId="0E5A4E77" w14:textId="3C31FCBE" w:rsidR="00C85330" w:rsidRPr="00553B01" w:rsidRDefault="00E3702B" w:rsidP="00865F1F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opracowała dokumentację projektową budowy, przebudowy lub remontu drogi </w:t>
      </w:r>
    </w:p>
    <w:p w14:paraId="7BE4FAEC" w14:textId="72DBD12D" w:rsidR="00865F1F" w:rsidRPr="00A755B1" w:rsidRDefault="00A755B1" w:rsidP="00865F1F">
      <w:pPr>
        <w:spacing w:before="120"/>
        <w:jc w:val="center"/>
        <w:rPr>
          <w:b/>
          <w:bCs/>
          <w:sz w:val="24"/>
          <w:szCs w:val="24"/>
        </w:rPr>
      </w:pPr>
      <w:r w:rsidRPr="00A755B1">
        <w:rPr>
          <w:b/>
          <w:bCs/>
          <w:sz w:val="24"/>
          <w:szCs w:val="24"/>
        </w:rPr>
        <w:t>o wartości usługi projektowej minimum 25 000,00 PLN netto</w:t>
      </w:r>
    </w:p>
    <w:p w14:paraId="51BBEFA4" w14:textId="2F07882A" w:rsidR="00150B37" w:rsidRDefault="00150B37" w:rsidP="00865F1F">
      <w:pPr>
        <w:spacing w:before="120"/>
        <w:jc w:val="center"/>
        <w:rPr>
          <w:b/>
          <w:bCs/>
          <w:sz w:val="24"/>
          <w:szCs w:val="24"/>
        </w:rPr>
      </w:pPr>
    </w:p>
    <w:p w14:paraId="7CECFCAD" w14:textId="3EB07C0B" w:rsidR="00E3702B" w:rsidRPr="00065613" w:rsidRDefault="000E7E83" w:rsidP="00E3702B">
      <w:pPr>
        <w:ind w:firstLine="709"/>
        <w:jc w:val="both"/>
        <w:rPr>
          <w:b/>
          <w:sz w:val="24"/>
          <w:szCs w:val="24"/>
          <w:u w:val="single"/>
        </w:rPr>
      </w:pPr>
      <w:bookmarkStart w:id="0" w:name="_Hlk21373688"/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 w:rsidR="00100127">
        <w:rPr>
          <w:bCs/>
          <w:sz w:val="24"/>
          <w:szCs w:val="24"/>
        </w:rPr>
        <w:t xml:space="preserve">zgodnie z przepisami </w:t>
      </w:r>
      <w:r w:rsidR="00100127" w:rsidRPr="00F17095">
        <w:rPr>
          <w:bCs/>
          <w:sz w:val="24"/>
          <w:szCs w:val="24"/>
        </w:rPr>
        <w:t>ustawy z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dnia 11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września 2019</w:t>
      </w:r>
      <w:r w:rsidR="005D0F88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 xml:space="preserve">r. </w:t>
      </w:r>
      <w:r w:rsidR="00100127" w:rsidRPr="00F17095">
        <w:rPr>
          <w:bCs/>
          <w:i/>
          <w:sz w:val="24"/>
          <w:szCs w:val="22"/>
        </w:rPr>
        <w:t>Prawo zamówień publicznych</w:t>
      </w:r>
      <w:r w:rsidR="00100127" w:rsidRPr="00F17095">
        <w:rPr>
          <w:bCs/>
          <w:sz w:val="24"/>
          <w:szCs w:val="24"/>
        </w:rPr>
        <w:t xml:space="preserve"> (</w:t>
      </w:r>
      <w:r w:rsidR="000B2F65">
        <w:rPr>
          <w:bCs/>
          <w:sz w:val="24"/>
          <w:szCs w:val="24"/>
        </w:rPr>
        <w:t xml:space="preserve">tekst jedn. </w:t>
      </w:r>
      <w:r w:rsidR="00100127" w:rsidRPr="00F17095">
        <w:rPr>
          <w:bCs/>
          <w:sz w:val="24"/>
          <w:szCs w:val="24"/>
        </w:rPr>
        <w:t xml:space="preserve">Dz. U. z </w:t>
      </w:r>
      <w:r w:rsidR="00315009">
        <w:rPr>
          <w:sz w:val="24"/>
          <w:szCs w:val="24"/>
        </w:rPr>
        <w:t>2023 r. poz. 1605</w:t>
      </w:r>
      <w:r w:rsidR="00100127">
        <w:rPr>
          <w:bCs/>
          <w:sz w:val="24"/>
          <w:szCs w:val="24"/>
        </w:rPr>
        <w:t>)</w:t>
      </w:r>
      <w:r w:rsidR="00100127"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 w:rsidR="00300C62">
        <w:rPr>
          <w:sz w:val="24"/>
          <w:szCs w:val="24"/>
        </w:rPr>
        <w:t xml:space="preserve">trybie </w:t>
      </w:r>
      <w:r w:rsidR="00100127">
        <w:rPr>
          <w:sz w:val="24"/>
          <w:szCs w:val="24"/>
        </w:rPr>
        <w:t xml:space="preserve">podstawowym </w:t>
      </w:r>
      <w:r w:rsidR="000B2F65">
        <w:rPr>
          <w:sz w:val="24"/>
          <w:szCs w:val="24"/>
        </w:rPr>
        <w:t xml:space="preserve">z </w:t>
      </w:r>
      <w:r w:rsidR="00E3702B">
        <w:rPr>
          <w:sz w:val="24"/>
          <w:szCs w:val="24"/>
        </w:rPr>
        <w:t xml:space="preserve">możliwością negocjacji </w:t>
      </w:r>
      <w:r w:rsidR="00100127">
        <w:rPr>
          <w:sz w:val="24"/>
          <w:szCs w:val="24"/>
        </w:rPr>
        <w:t xml:space="preserve"> </w:t>
      </w:r>
      <w:r w:rsidR="00100127" w:rsidRPr="00301731">
        <w:rPr>
          <w:bCs/>
          <w:sz w:val="24"/>
          <w:szCs w:val="28"/>
        </w:rPr>
        <w:t xml:space="preserve">(Znak postępowania </w:t>
      </w:r>
      <w:r w:rsidR="00960E89">
        <w:rPr>
          <w:bCs/>
          <w:sz w:val="24"/>
          <w:szCs w:val="28"/>
        </w:rPr>
        <w:t>RR.271.1.</w:t>
      </w:r>
      <w:r w:rsidR="00B727DB">
        <w:rPr>
          <w:bCs/>
          <w:sz w:val="24"/>
          <w:szCs w:val="28"/>
        </w:rPr>
        <w:t>15</w:t>
      </w:r>
      <w:r w:rsidR="00960E89">
        <w:rPr>
          <w:bCs/>
          <w:sz w:val="24"/>
          <w:szCs w:val="28"/>
        </w:rPr>
        <w:t>.202</w:t>
      </w:r>
      <w:r w:rsidR="007C4419">
        <w:rPr>
          <w:bCs/>
          <w:sz w:val="24"/>
          <w:szCs w:val="28"/>
        </w:rPr>
        <w:t>3</w:t>
      </w:r>
      <w:r w:rsidR="00960E89" w:rsidRPr="00301731">
        <w:rPr>
          <w:bCs/>
          <w:sz w:val="24"/>
          <w:szCs w:val="28"/>
        </w:rPr>
        <w:t xml:space="preserve">) </w:t>
      </w:r>
      <w:r w:rsidR="00960E89">
        <w:rPr>
          <w:sz w:val="24"/>
          <w:szCs w:val="24"/>
        </w:rPr>
        <w:t xml:space="preserve">na roboty budowlane </w:t>
      </w:r>
      <w:bookmarkStart w:id="1" w:name="_Hlk101001169"/>
      <w:bookmarkEnd w:id="0"/>
      <w:r w:rsidR="00E3702B" w:rsidRPr="00065613">
        <w:rPr>
          <w:sz w:val="24"/>
          <w:szCs w:val="24"/>
        </w:rPr>
        <w:t>realizowane w formule zaprojektuj i</w:t>
      </w:r>
      <w:r w:rsidR="00315009">
        <w:rPr>
          <w:sz w:val="24"/>
          <w:szCs w:val="24"/>
        </w:rPr>
        <w:t> </w:t>
      </w:r>
      <w:r w:rsidR="00E3702B" w:rsidRPr="00065613">
        <w:rPr>
          <w:sz w:val="24"/>
          <w:szCs w:val="24"/>
        </w:rPr>
        <w:t xml:space="preserve">wybuduj pn. 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450623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gminnych 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E3702B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6C0532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E3702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E3702B">
        <w:rPr>
          <w:rFonts w:eastAsia="Calibri"/>
          <w:sz w:val="24"/>
          <w:szCs w:val="24"/>
          <w:lang w:eastAsia="en-US"/>
        </w:rPr>
        <w:t>w zakresie Części ........ zmówienia</w:t>
      </w:r>
    </w:p>
    <w:bookmarkEnd w:id="1"/>
    <w:p w14:paraId="03D97D10" w14:textId="2AA66F29" w:rsidR="00100127" w:rsidRDefault="00100127" w:rsidP="00553B01">
      <w:pPr>
        <w:ind w:firstLine="709"/>
        <w:jc w:val="both"/>
        <w:rPr>
          <w:bCs/>
          <w:sz w:val="24"/>
          <w:szCs w:val="24"/>
        </w:rPr>
      </w:pPr>
    </w:p>
    <w:p w14:paraId="02DC7CA9" w14:textId="24B33D5A" w:rsidR="00865F1F" w:rsidRPr="00510299" w:rsidRDefault="00865F1F" w:rsidP="00510299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5FA70E99" w14:textId="0A9D9BB4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6E7EE0F" w14:textId="5AFEA06E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2AA48433" w14:textId="5B6B114B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0C1380E9" w14:textId="77777777" w:rsidR="00A60C85" w:rsidRDefault="00A60C85" w:rsidP="00923A2A">
      <w:pPr>
        <w:spacing w:before="120"/>
        <w:rPr>
          <w:bCs/>
          <w:sz w:val="24"/>
          <w:szCs w:val="24"/>
        </w:rPr>
      </w:pPr>
    </w:p>
    <w:p w14:paraId="70244411" w14:textId="35836056" w:rsidR="00923A2A" w:rsidRDefault="00865F1F" w:rsidP="00923A2A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 w:rsidR="00553B01">
        <w:rPr>
          <w:bCs/>
          <w:sz w:val="24"/>
          <w:szCs w:val="24"/>
        </w:rPr>
        <w:t>Pan</w:t>
      </w:r>
      <w:r w:rsidR="00313FB2">
        <w:rPr>
          <w:bCs/>
          <w:sz w:val="24"/>
          <w:szCs w:val="24"/>
        </w:rPr>
        <w:t xml:space="preserve">i / Pan </w:t>
      </w:r>
      <w:r w:rsidR="00553B01">
        <w:rPr>
          <w:bCs/>
          <w:sz w:val="24"/>
          <w:szCs w:val="24"/>
        </w:rPr>
        <w:t xml:space="preserve"> </w:t>
      </w:r>
      <w:r w:rsidR="00923A2A">
        <w:rPr>
          <w:bCs/>
          <w:sz w:val="24"/>
          <w:szCs w:val="24"/>
        </w:rPr>
        <w:t xml:space="preserve"> ………………………………………………..</w:t>
      </w:r>
    </w:p>
    <w:p w14:paraId="236670A3" w14:textId="77777777" w:rsidR="006C0532" w:rsidRDefault="006C0532" w:rsidP="00923A2A">
      <w:pPr>
        <w:spacing w:before="120"/>
        <w:jc w:val="both"/>
        <w:rPr>
          <w:sz w:val="24"/>
          <w:szCs w:val="24"/>
        </w:rPr>
      </w:pPr>
    </w:p>
    <w:p w14:paraId="0337B554" w14:textId="7072DC78" w:rsidR="00923A2A" w:rsidRPr="00313FB2" w:rsidRDefault="00923A2A" w:rsidP="00923A2A">
      <w:pPr>
        <w:spacing w:before="120"/>
        <w:jc w:val="both"/>
        <w:rPr>
          <w:sz w:val="24"/>
          <w:szCs w:val="24"/>
        </w:rPr>
      </w:pPr>
      <w:r w:rsidRPr="00923A2A">
        <w:rPr>
          <w:sz w:val="24"/>
          <w:szCs w:val="24"/>
        </w:rPr>
        <w:t>któr</w:t>
      </w:r>
      <w:r w:rsidR="00313FB2">
        <w:rPr>
          <w:sz w:val="24"/>
          <w:szCs w:val="24"/>
        </w:rPr>
        <w:t>a/</w:t>
      </w:r>
      <w:r w:rsidRPr="00923A2A">
        <w:rPr>
          <w:sz w:val="24"/>
          <w:szCs w:val="24"/>
        </w:rPr>
        <w:t xml:space="preserve">y pełnić będzie funkcję </w:t>
      </w:r>
      <w:r w:rsidR="00E3702B">
        <w:rPr>
          <w:sz w:val="24"/>
          <w:szCs w:val="24"/>
        </w:rPr>
        <w:t>Projektanta opracowała</w:t>
      </w:r>
      <w:r w:rsidR="00A60C85">
        <w:rPr>
          <w:sz w:val="24"/>
          <w:szCs w:val="24"/>
        </w:rPr>
        <w:t>/ł</w:t>
      </w:r>
      <w:r w:rsidR="00E3702B">
        <w:rPr>
          <w:sz w:val="24"/>
          <w:szCs w:val="24"/>
        </w:rPr>
        <w:t xml:space="preserve"> dokumentację </w:t>
      </w:r>
      <w:r w:rsidR="00E3702B" w:rsidRPr="00E3702B">
        <w:rPr>
          <w:sz w:val="24"/>
          <w:szCs w:val="24"/>
        </w:rPr>
        <w:t>projektową budowy, przebudowy lub remontu drogi</w:t>
      </w:r>
      <w:r w:rsidR="00313FB2">
        <w:rPr>
          <w:sz w:val="24"/>
          <w:szCs w:val="24"/>
          <w:vertAlign w:val="superscript"/>
        </w:rPr>
        <w:t xml:space="preserve"> </w:t>
      </w:r>
      <w:r w:rsidR="006C0532" w:rsidRPr="006C0532">
        <w:rPr>
          <w:sz w:val="24"/>
          <w:szCs w:val="24"/>
        </w:rPr>
        <w:t xml:space="preserve">o wartości usługi projektowej minimum 25 000,00 PLN netto </w:t>
      </w:r>
      <w:r w:rsidR="00313FB2">
        <w:rPr>
          <w:sz w:val="24"/>
          <w:szCs w:val="24"/>
        </w:rPr>
        <w:t>przy realizacji niżej wymienionych zadań:</w:t>
      </w:r>
    </w:p>
    <w:p w14:paraId="76CF29CA" w14:textId="77777777" w:rsidR="00100127" w:rsidRPr="00865F1F" w:rsidRDefault="00100127" w:rsidP="00865F1F">
      <w:pPr>
        <w:spacing w:before="120"/>
        <w:jc w:val="both"/>
        <w:rPr>
          <w:b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993"/>
        <w:gridCol w:w="993"/>
        <w:gridCol w:w="9"/>
        <w:gridCol w:w="2541"/>
        <w:gridCol w:w="1701"/>
      </w:tblGrid>
      <w:tr w:rsidR="00E3702B" w:rsidRPr="00865F1F" w14:paraId="14280573" w14:textId="124887FB" w:rsidTr="00E3702B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8D80" w14:textId="77777777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465D" w14:textId="1F4BEA69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Podmiot, na rzecz którego </w:t>
            </w:r>
            <w:r>
              <w:t xml:space="preserve">opracowana został dokumentacja projektowa </w:t>
            </w:r>
            <w:r w:rsidRPr="00923A2A">
              <w:t>(nazwa, adres)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0F9D" w14:textId="4205D507" w:rsidR="00E3702B" w:rsidRPr="00923A2A" w:rsidRDefault="00E3702B" w:rsidP="00865F1F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Termin wykonania </w:t>
            </w:r>
            <w:r>
              <w:t xml:space="preserve">dokumentacji projektowej </w:t>
            </w:r>
            <w:r w:rsidRPr="00923A2A">
              <w:t>(miesiąc/rok)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CBDC" w14:textId="6B65F977" w:rsidR="00E3702B" w:rsidRPr="00923A2A" w:rsidRDefault="0042427F" w:rsidP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Nazwa, r</w:t>
            </w:r>
            <w:r w:rsidR="00E3702B" w:rsidRPr="00923A2A">
              <w:t>odzaj, zakres wykonan</w:t>
            </w:r>
            <w:r w:rsidR="00E3702B">
              <w:t xml:space="preserve">ej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6734" w14:textId="677AF264" w:rsidR="00E3702B" w:rsidRPr="00923A2A" w:rsidRDefault="00E3702B" w:rsidP="00E3702B">
            <w:pPr>
              <w:suppressAutoHyphens/>
              <w:spacing w:before="120" w:line="256" w:lineRule="auto"/>
              <w:jc w:val="center"/>
            </w:pPr>
            <w:r>
              <w:t>Wartość usługi projektowej PLN netto</w:t>
            </w:r>
          </w:p>
        </w:tc>
      </w:tr>
      <w:tr w:rsidR="00E3702B" w:rsidRPr="00865F1F" w14:paraId="52D2320D" w14:textId="15A4E027" w:rsidTr="00E3702B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D947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6418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A464" w14:textId="77777777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6897" w14:textId="77777777" w:rsidR="00E3702B" w:rsidRPr="00923A2A" w:rsidRDefault="00E3702B" w:rsidP="00923A2A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6803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FCBA" w14:textId="77777777" w:rsidR="00E3702B" w:rsidRPr="00923A2A" w:rsidRDefault="00E3702B">
            <w:pPr>
              <w:rPr>
                <w:lang w:eastAsia="ar-SA"/>
              </w:rPr>
            </w:pPr>
          </w:p>
        </w:tc>
      </w:tr>
      <w:tr w:rsidR="00E3702B" w:rsidRPr="00865F1F" w14:paraId="53DD8D61" w14:textId="0BE74D21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07F1" w14:textId="062AF155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A649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E46A91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3B7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B7DF" w14:textId="77777777" w:rsidR="00E3702B" w:rsidRPr="00865F1F" w:rsidRDefault="00E3702B" w:rsidP="00797F28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9A9C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B1A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2F6A304" w14:textId="2159EBCC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9615" w14:textId="38790B71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986A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20E1C57A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978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4D4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B6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B752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42C631E9" w14:textId="50007FD5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7D7D" w14:textId="16B8C56C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8B8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4C25462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CDE3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4C2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D046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ED50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461BF72" w14:textId="0F80F53A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56BC" w14:textId="497A6BC4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B498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39CE6255" w14:textId="20557275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306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550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FDC7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596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7598E8E1" w14:textId="490ED27B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C42A" w14:textId="796078BC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D6A0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8412D44" w14:textId="7A60E6A2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16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FC7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3A7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A182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5DB54226" w14:textId="1819D67D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C0AE" w14:textId="0504B30B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DAA6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654827D" w14:textId="3A42A90B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E6D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1EB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7DC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403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6ED4CE9" w14:textId="4C1A70C5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F78C" w14:textId="656A97C4" w:rsidR="00E3702B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CF43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E68A4D3" w14:textId="676C1C7D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34F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0C87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50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19E6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6218AB2F" w14:textId="1A9F485A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CF1D" w14:textId="454D25F3" w:rsidR="00E3702B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E1AE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F4B7B8E" w14:textId="10550DBE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BF4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74E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F27E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63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732B74A1" w14:textId="316A8E48" w:rsidR="00865F1F" w:rsidRDefault="00865F1F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5FE12131" w14:textId="2AAFADAB" w:rsidR="00100127" w:rsidRDefault="00100127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01AE37F8" w14:textId="4870BC32" w:rsidR="00AD7B32" w:rsidRPr="00865F1F" w:rsidRDefault="00AD7B32" w:rsidP="00923A2A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sz w:val="24"/>
          <w:szCs w:val="24"/>
        </w:rPr>
        <w:t>________________________________</w:t>
      </w:r>
      <w:r w:rsidRPr="00865F1F">
        <w:rPr>
          <w:bCs/>
          <w:i/>
          <w:szCs w:val="24"/>
        </w:rPr>
        <w:t>(podpis Wykonawcy)</w:t>
      </w:r>
    </w:p>
    <w:p w14:paraId="50DC5645" w14:textId="77777777" w:rsidR="00100127" w:rsidRDefault="00100127" w:rsidP="00100127">
      <w:pPr>
        <w:pStyle w:val="Akapitzlist"/>
        <w:ind w:left="0"/>
        <w:rPr>
          <w:b/>
          <w:sz w:val="24"/>
          <w:szCs w:val="24"/>
        </w:rPr>
      </w:pPr>
    </w:p>
    <w:p w14:paraId="2A6DD893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2F9A4DDA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76B47AB6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6915886E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3278A857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42787DA1" w14:textId="7A1FD699" w:rsidR="00100127" w:rsidRPr="00325167" w:rsidRDefault="00100127" w:rsidP="00100127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5BCF6777" w14:textId="501B4806" w:rsidR="00100127" w:rsidRPr="00FF7C9C" w:rsidRDefault="00100127" w:rsidP="00960E89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 w:rsidR="00276D18">
        <w:rPr>
          <w:sz w:val="24"/>
          <w:szCs w:val="24"/>
        </w:rPr>
        <w:t xml:space="preserve">postaci elektronicznej </w:t>
      </w:r>
      <w:r>
        <w:rPr>
          <w:sz w:val="24"/>
          <w:szCs w:val="24"/>
        </w:rPr>
        <w:t>podpisane kwalifikowanym podpisem elektronicznym lub podpisem zaufanym lub podpisem osobistym.</w:t>
      </w:r>
    </w:p>
    <w:p w14:paraId="307E1661" w14:textId="1B1EA50A" w:rsidR="00AE7667" w:rsidRDefault="00AE7667" w:rsidP="00AD7B32">
      <w:pPr>
        <w:spacing w:before="120"/>
        <w:jc w:val="both"/>
        <w:rPr>
          <w:sz w:val="16"/>
          <w:szCs w:val="16"/>
        </w:rPr>
      </w:pPr>
    </w:p>
    <w:sectPr w:rsidR="00AE7667" w:rsidSect="00553B01">
      <w:headerReference w:type="even" r:id="rId12"/>
      <w:headerReference w:type="default" r:id="rId13"/>
      <w:footerReference w:type="default" r:id="rId14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B9D4" w14:textId="77777777" w:rsidR="00CC5804" w:rsidRDefault="00CC5804" w:rsidP="00AC3E6B">
      <w:r>
        <w:separator/>
      </w:r>
    </w:p>
  </w:endnote>
  <w:endnote w:type="continuationSeparator" w:id="0">
    <w:p w14:paraId="381FC076" w14:textId="77777777" w:rsidR="00CC5804" w:rsidRDefault="00CC5804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C3CDF" w14:textId="77777777" w:rsidR="00CC5804" w:rsidRDefault="00CC5804" w:rsidP="00AC3E6B">
      <w:r>
        <w:separator/>
      </w:r>
    </w:p>
  </w:footnote>
  <w:footnote w:type="continuationSeparator" w:id="0">
    <w:p w14:paraId="13DE521A" w14:textId="77777777" w:rsidR="00CC5804" w:rsidRDefault="00CC5804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32AE8C70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B727DB">
      <w:rPr>
        <w:b/>
        <w:sz w:val="22"/>
      </w:rPr>
      <w:t>15</w:t>
    </w:r>
    <w:r w:rsidR="00960E89">
      <w:rPr>
        <w:b/>
        <w:sz w:val="22"/>
      </w:rPr>
      <w:t>.202</w:t>
    </w:r>
    <w:r w:rsidR="007C4419">
      <w:rPr>
        <w:b/>
        <w:sz w:val="22"/>
      </w:rPr>
      <w:t>3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36118">
    <w:abstractNumId w:val="10"/>
  </w:num>
  <w:num w:numId="2" w16cid:durableId="1496263063">
    <w:abstractNumId w:val="9"/>
  </w:num>
  <w:num w:numId="3" w16cid:durableId="366414735">
    <w:abstractNumId w:val="5"/>
  </w:num>
  <w:num w:numId="4" w16cid:durableId="245113484">
    <w:abstractNumId w:val="8"/>
  </w:num>
  <w:num w:numId="5" w16cid:durableId="55512573">
    <w:abstractNumId w:val="6"/>
  </w:num>
  <w:num w:numId="6" w16cid:durableId="197462979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77D3D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4F88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2D48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009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22BE"/>
    <w:rsid w:val="0036332F"/>
    <w:rsid w:val="00363F73"/>
    <w:rsid w:val="003641A0"/>
    <w:rsid w:val="00364215"/>
    <w:rsid w:val="0037197B"/>
    <w:rsid w:val="00372272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6736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27F"/>
    <w:rsid w:val="00424548"/>
    <w:rsid w:val="004262F0"/>
    <w:rsid w:val="0044333D"/>
    <w:rsid w:val="00450623"/>
    <w:rsid w:val="0045246D"/>
    <w:rsid w:val="00452940"/>
    <w:rsid w:val="00454917"/>
    <w:rsid w:val="00455277"/>
    <w:rsid w:val="00461D1D"/>
    <w:rsid w:val="00464417"/>
    <w:rsid w:val="004669D7"/>
    <w:rsid w:val="00470DB4"/>
    <w:rsid w:val="004715D7"/>
    <w:rsid w:val="004754FE"/>
    <w:rsid w:val="00486EF5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09B4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97013"/>
    <w:rsid w:val="006A0510"/>
    <w:rsid w:val="006A32D7"/>
    <w:rsid w:val="006A34CC"/>
    <w:rsid w:val="006A3CE5"/>
    <w:rsid w:val="006A70A9"/>
    <w:rsid w:val="006A74B6"/>
    <w:rsid w:val="006C0532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033C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4419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8C"/>
    <w:rsid w:val="007F13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DFB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0C85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755B1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27DB"/>
    <w:rsid w:val="00B73E91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45BC"/>
    <w:rsid w:val="00BB64AA"/>
    <w:rsid w:val="00BC4E0D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804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5983"/>
    <w:rsid w:val="00E26CA9"/>
    <w:rsid w:val="00E27416"/>
    <w:rsid w:val="00E317CE"/>
    <w:rsid w:val="00E31DB8"/>
    <w:rsid w:val="00E32E5F"/>
    <w:rsid w:val="00E33615"/>
    <w:rsid w:val="00E350E7"/>
    <w:rsid w:val="00E3702B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3F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355B"/>
  <w15:docId w15:val="{315BD97F-F615-40CA-8458-7B072AA3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3AED5-BC68-4904-BC44-041B42A7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65</cp:revision>
  <cp:lastPrinted>2015-06-24T19:36:00Z</cp:lastPrinted>
  <dcterms:created xsi:type="dcterms:W3CDTF">2014-10-09T16:51:00Z</dcterms:created>
  <dcterms:modified xsi:type="dcterms:W3CDTF">2023-10-30T18:11:00Z</dcterms:modified>
</cp:coreProperties>
</file>